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1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张艺雄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18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初级救护员培训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(r060125—001)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初级救护员培训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(r060125—002)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